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B288" w14:textId="77777777" w:rsidR="00A666F0" w:rsidRDefault="00A666F0" w:rsidP="00E36944">
      <w:pPr>
        <w:shd w:val="clear" w:color="auto" w:fill="FFFFFF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</w:p>
    <w:p w14:paraId="7CB7E6BE" w14:textId="7B51B189" w:rsidR="00E36944" w:rsidRPr="00BC3C63" w:rsidRDefault="00E36944" w:rsidP="00E36944">
      <w:pPr>
        <w:shd w:val="clear" w:color="auto" w:fill="FFFFFF"/>
        <w:jc w:val="both"/>
        <w:rPr>
          <w:rFonts w:ascii="Calibri" w:eastAsia="Times New Roman" w:hAnsi="Calibri" w:cs="Calibri"/>
          <w:color w:val="auto"/>
          <w:spacing w:val="6"/>
          <w:sz w:val="22"/>
          <w:szCs w:val="22"/>
          <w:lang w:val="pl-PL"/>
        </w:rPr>
      </w:pPr>
      <w:r w:rsidRPr="00BC3C63">
        <w:rPr>
          <w:rFonts w:ascii="Calibri" w:eastAsia="Times New Roman" w:hAnsi="Calibri" w:cs="Calibri"/>
          <w:b/>
          <w:color w:val="auto"/>
          <w:sz w:val="22"/>
          <w:lang w:val="pl-PL"/>
        </w:rPr>
        <w:t xml:space="preserve">Załącznik nr </w:t>
      </w:r>
      <w:r w:rsidR="00F8169C">
        <w:rPr>
          <w:rFonts w:ascii="Calibri" w:eastAsia="Times New Roman" w:hAnsi="Calibri" w:cs="Calibri"/>
          <w:b/>
          <w:color w:val="auto"/>
          <w:sz w:val="22"/>
          <w:lang w:val="pl-PL"/>
        </w:rPr>
        <w:t>8</w:t>
      </w:r>
      <w:r w:rsidR="00C63396">
        <w:rPr>
          <w:rFonts w:ascii="Calibri" w:eastAsia="Times New Roman" w:hAnsi="Calibri" w:cs="Calibri"/>
          <w:b/>
          <w:color w:val="auto"/>
          <w:sz w:val="22"/>
          <w:lang w:val="pl-PL"/>
        </w:rPr>
        <w:t xml:space="preserve"> </w:t>
      </w:r>
      <w:r w:rsidR="0073544E" w:rsidRPr="00BC3C63">
        <w:rPr>
          <w:rFonts w:ascii="Calibri" w:eastAsia="Times New Roman" w:hAnsi="Calibri" w:cs="Calibri"/>
          <w:b/>
          <w:color w:val="auto"/>
          <w:sz w:val="22"/>
          <w:lang w:val="pl-PL"/>
        </w:rPr>
        <w:t>do SWZ</w:t>
      </w:r>
      <w:r w:rsidR="0073544E" w:rsidRPr="00BC3C63">
        <w:rPr>
          <w:rFonts w:ascii="Calibri" w:eastAsia="Times New Roman" w:hAnsi="Calibri" w:cs="Calibri"/>
          <w:color w:val="auto"/>
          <w:sz w:val="22"/>
          <w:lang w:val="pl-PL"/>
        </w:rPr>
        <w:t xml:space="preserve"> </w:t>
      </w:r>
      <w:r w:rsidRPr="00BC3C63">
        <w:rPr>
          <w:rFonts w:ascii="Calibri" w:eastAsia="Times New Roman" w:hAnsi="Calibri" w:cs="Calibri"/>
          <w:color w:val="auto"/>
          <w:sz w:val="22"/>
          <w:lang w:val="pl-PL"/>
        </w:rPr>
        <w:t xml:space="preserve">– </w:t>
      </w:r>
      <w:r w:rsidRPr="00BC3C63">
        <w:rPr>
          <w:rFonts w:ascii="Calibri" w:eastAsia="Times New Roman" w:hAnsi="Calibri" w:cs="Calibri"/>
          <w:color w:val="auto"/>
          <w:spacing w:val="6"/>
          <w:sz w:val="22"/>
          <w:szCs w:val="22"/>
          <w:lang w:val="pl-PL"/>
        </w:rPr>
        <w:t>Wykaz osób</w:t>
      </w:r>
      <w:r w:rsidR="00970E7E">
        <w:rPr>
          <w:rFonts w:ascii="Calibri" w:eastAsia="Times New Roman" w:hAnsi="Calibri" w:cs="Calibri"/>
          <w:color w:val="auto"/>
          <w:spacing w:val="6"/>
          <w:sz w:val="22"/>
          <w:szCs w:val="22"/>
          <w:lang w:val="pl-PL"/>
        </w:rPr>
        <w:t>, skierowanych przez wykonawcę do realizacji zamówienia publicznego</w:t>
      </w:r>
    </w:p>
    <w:p w14:paraId="361BF0F9" w14:textId="77777777" w:rsidR="00E36944" w:rsidRPr="00BC3C63" w:rsidRDefault="00E36944" w:rsidP="00E36944">
      <w:pPr>
        <w:shd w:val="clear" w:color="auto" w:fill="FFFFFF"/>
        <w:rPr>
          <w:rFonts w:ascii="Calibri" w:eastAsia="Times New Roman" w:hAnsi="Calibri" w:cs="Calibri"/>
          <w:color w:val="auto"/>
          <w:sz w:val="22"/>
          <w:szCs w:val="22"/>
          <w:lang w:val="pl-PL"/>
        </w:rPr>
      </w:pPr>
    </w:p>
    <w:p w14:paraId="68F8544D" w14:textId="77777777" w:rsidR="00E36944" w:rsidRPr="00BC3C63" w:rsidRDefault="00E36944" w:rsidP="001C7D85">
      <w:pPr>
        <w:shd w:val="clear" w:color="auto" w:fill="FFFFFF"/>
        <w:tabs>
          <w:tab w:val="left" w:pos="-196"/>
        </w:tabs>
        <w:ind w:left="5670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  <w:bookmarkStart w:id="0" w:name="_Hlk89015806"/>
      <w:r w:rsidRPr="00BC3C63">
        <w:rPr>
          <w:rFonts w:ascii="Calibri" w:eastAsia="Times New Roman" w:hAnsi="Calibri" w:cs="Calibri"/>
          <w:b/>
          <w:color w:val="auto"/>
          <w:sz w:val="22"/>
          <w:lang w:val="pl-PL"/>
        </w:rPr>
        <w:t>ZAMAWIAJĄCY:</w:t>
      </w:r>
    </w:p>
    <w:p w14:paraId="19C6F1A1" w14:textId="77777777" w:rsidR="00E36944" w:rsidRPr="00BC3C63" w:rsidRDefault="00207942" w:rsidP="001C7D85">
      <w:pPr>
        <w:shd w:val="clear" w:color="auto" w:fill="FFFFFF"/>
        <w:ind w:left="5670"/>
        <w:rPr>
          <w:rFonts w:ascii="Calibri" w:eastAsia="Times New Roman" w:hAnsi="Calibri" w:cs="Calibri"/>
          <w:color w:val="auto"/>
          <w:sz w:val="22"/>
          <w:lang w:val="pl-PL"/>
        </w:rPr>
      </w:pPr>
      <w:r w:rsidRPr="00BC3C63">
        <w:rPr>
          <w:rFonts w:ascii="Calibri" w:eastAsia="Times New Roman" w:hAnsi="Calibri" w:cs="Calibri"/>
          <w:color w:val="auto"/>
          <w:sz w:val="22"/>
          <w:lang w:val="pl-PL"/>
        </w:rPr>
        <w:t>Gmina Andrespol</w:t>
      </w:r>
    </w:p>
    <w:p w14:paraId="0030774C" w14:textId="77777777" w:rsidR="00E36944" w:rsidRPr="00BC3C63" w:rsidRDefault="00E36944" w:rsidP="001C7D85">
      <w:pPr>
        <w:shd w:val="clear" w:color="auto" w:fill="FFFFFF"/>
        <w:ind w:left="5670"/>
        <w:rPr>
          <w:rFonts w:ascii="Calibri" w:eastAsia="Times New Roman" w:hAnsi="Calibri" w:cs="Calibri"/>
          <w:color w:val="auto"/>
          <w:sz w:val="22"/>
          <w:lang w:val="pl-PL"/>
        </w:rPr>
      </w:pPr>
      <w:r w:rsidRPr="00BC3C63">
        <w:rPr>
          <w:rFonts w:ascii="Calibri" w:eastAsia="Times New Roman" w:hAnsi="Calibri" w:cs="Calibri"/>
          <w:color w:val="auto"/>
          <w:sz w:val="22"/>
          <w:lang w:val="pl-PL"/>
        </w:rPr>
        <w:t>z siedzibą w Andrespolu</w:t>
      </w:r>
    </w:p>
    <w:p w14:paraId="5E5D4EDD" w14:textId="77777777" w:rsidR="00E36944" w:rsidRPr="00BC3C63" w:rsidRDefault="00E36944" w:rsidP="001C7D85">
      <w:pPr>
        <w:shd w:val="clear" w:color="auto" w:fill="FFFFFF"/>
        <w:ind w:left="5670"/>
        <w:jc w:val="both"/>
        <w:rPr>
          <w:rFonts w:ascii="Calibri" w:eastAsia="Times New Roman" w:hAnsi="Calibri" w:cs="Calibri"/>
          <w:color w:val="auto"/>
          <w:sz w:val="22"/>
          <w:lang w:val="pl-PL"/>
        </w:rPr>
      </w:pPr>
      <w:r w:rsidRPr="00BC3C63">
        <w:rPr>
          <w:rFonts w:ascii="Calibri" w:eastAsia="Times New Roman" w:hAnsi="Calibri" w:cs="Calibri"/>
          <w:color w:val="auto"/>
          <w:sz w:val="22"/>
          <w:lang w:val="pl-PL"/>
        </w:rPr>
        <w:t>ul. Rokicińska 126</w:t>
      </w:r>
    </w:p>
    <w:p w14:paraId="3CA74D3A" w14:textId="77777777" w:rsidR="00E36944" w:rsidRPr="00BC3C63" w:rsidRDefault="00E36944" w:rsidP="001C7D85">
      <w:pPr>
        <w:shd w:val="clear" w:color="auto" w:fill="FFFFFF"/>
        <w:ind w:left="5670"/>
        <w:rPr>
          <w:rFonts w:ascii="Calibri" w:eastAsia="Times New Roman" w:hAnsi="Calibri" w:cs="Calibri"/>
          <w:color w:val="auto"/>
          <w:sz w:val="22"/>
          <w:lang w:val="pl-PL"/>
        </w:rPr>
      </w:pPr>
      <w:r w:rsidRPr="00BC3C63">
        <w:rPr>
          <w:rFonts w:ascii="Calibri" w:eastAsia="Times New Roman" w:hAnsi="Calibri" w:cs="Calibri"/>
          <w:color w:val="auto"/>
          <w:sz w:val="22"/>
          <w:lang w:val="pl-PL"/>
        </w:rPr>
        <w:t>95-020 Andrespol</w:t>
      </w:r>
    </w:p>
    <w:p w14:paraId="794A833B" w14:textId="77777777" w:rsidR="00E36944" w:rsidRPr="00BC3C63" w:rsidRDefault="00E36944" w:rsidP="00E36944">
      <w:pPr>
        <w:shd w:val="clear" w:color="auto" w:fill="FFFFFF"/>
        <w:ind w:firstLine="540"/>
        <w:rPr>
          <w:rFonts w:ascii="Calibri" w:eastAsia="Times New Roman" w:hAnsi="Calibri" w:cs="Calibri"/>
          <w:color w:val="auto"/>
          <w:sz w:val="22"/>
          <w:szCs w:val="22"/>
          <w:lang w:val="pl-PL"/>
        </w:rPr>
      </w:pPr>
    </w:p>
    <w:p w14:paraId="3A99747B" w14:textId="77777777" w:rsidR="00E36944" w:rsidRPr="0012584B" w:rsidRDefault="001C7D85" w:rsidP="0012584B">
      <w:pPr>
        <w:shd w:val="clear" w:color="auto" w:fill="FFFFFF"/>
        <w:tabs>
          <w:tab w:val="left" w:pos="-196"/>
        </w:tabs>
        <w:ind w:left="540" w:hanging="540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  <w:r>
        <w:rPr>
          <w:rFonts w:ascii="Calibri" w:eastAsia="Times New Roman" w:hAnsi="Calibri" w:cs="Calibri"/>
          <w:b/>
          <w:color w:val="auto"/>
          <w:sz w:val="22"/>
          <w:lang w:val="pl-PL"/>
        </w:rPr>
        <w:t>Działając w imieniu Wykonawcy(ów)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E36944" w:rsidRPr="00BC3C63" w14:paraId="294925D5" w14:textId="77777777" w:rsidTr="00482CD6">
        <w:trPr>
          <w:trHeight w:val="651"/>
        </w:trPr>
        <w:tc>
          <w:tcPr>
            <w:tcW w:w="5370" w:type="dxa"/>
            <w:shd w:val="clear" w:color="auto" w:fill="auto"/>
          </w:tcPr>
          <w:p w14:paraId="2C166AE0" w14:textId="77777777" w:rsidR="00E36944" w:rsidRPr="00BC3C63" w:rsidRDefault="00E36944" w:rsidP="00970E7E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BC3C63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Nazwa Wykonawcy </w:t>
            </w:r>
            <w:r w:rsidR="00970E7E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  <w:tc>
          <w:tcPr>
            <w:tcW w:w="4602" w:type="dxa"/>
            <w:shd w:val="clear" w:color="auto" w:fill="auto"/>
          </w:tcPr>
          <w:p w14:paraId="730EE532" w14:textId="77777777" w:rsidR="00E36944" w:rsidRPr="00BC3C63" w:rsidRDefault="00E36944" w:rsidP="007C47D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BC3C63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1D7B967E" w14:textId="77777777" w:rsidR="00E36944" w:rsidRPr="00BC3C63" w:rsidRDefault="00970E7E" w:rsidP="007C47D4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E36944" w:rsidRPr="00BC3C63" w14:paraId="4B524E36" w14:textId="77777777" w:rsidTr="00482CD6">
        <w:trPr>
          <w:trHeight w:val="656"/>
        </w:trPr>
        <w:tc>
          <w:tcPr>
            <w:tcW w:w="5370" w:type="dxa"/>
            <w:shd w:val="clear" w:color="auto" w:fill="auto"/>
          </w:tcPr>
          <w:p w14:paraId="763D2FD9" w14:textId="77777777" w:rsidR="00E36944" w:rsidRPr="00BC3C63" w:rsidRDefault="00E36944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  <w:shd w:val="clear" w:color="auto" w:fill="auto"/>
          </w:tcPr>
          <w:p w14:paraId="24617F03" w14:textId="77777777" w:rsidR="00E36944" w:rsidRPr="00BC3C63" w:rsidRDefault="00E36944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2F8F4955" w14:textId="77777777" w:rsidR="008F17CB" w:rsidRDefault="008F17CB" w:rsidP="00412254">
      <w:pPr>
        <w:shd w:val="clear" w:color="auto" w:fill="FFFFFF"/>
        <w:tabs>
          <w:tab w:val="left" w:pos="360"/>
        </w:tabs>
        <w:autoSpaceDE w:val="0"/>
        <w:snapToGrid w:val="0"/>
        <w:rPr>
          <w:rFonts w:ascii="Calibri" w:eastAsia="Times New Roman" w:hAnsi="Calibri" w:cs="Calibri"/>
          <w:b/>
          <w:bCs/>
          <w:color w:val="auto"/>
          <w:spacing w:val="-2"/>
          <w:lang w:val="pl-PL" w:eastAsia="ar-SA" w:bidi="ar-SA"/>
        </w:rPr>
      </w:pPr>
    </w:p>
    <w:bookmarkEnd w:id="0"/>
    <w:p w14:paraId="51DB6308" w14:textId="77777777" w:rsidR="004B16DE" w:rsidRDefault="00970E7E" w:rsidP="004B16DE">
      <w:pPr>
        <w:snapToGrid w:val="0"/>
        <w:jc w:val="both"/>
        <w:rPr>
          <w:rFonts w:ascii="Calibri" w:hAnsi="Calibri"/>
          <w:b/>
          <w:lang w:val="pl-PL"/>
        </w:rPr>
      </w:pP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>Oświadczam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>(y)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 xml:space="preserve">, że 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 xml:space="preserve">na potrzeby 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 xml:space="preserve">realizacji zamówienia publicznego </w:t>
      </w:r>
      <w:r w:rsidRPr="004B65AE">
        <w:rPr>
          <w:rFonts w:ascii="Calibri" w:eastAsia="Times New Roman" w:hAnsi="Calibri" w:cs="Arial"/>
          <w:color w:val="auto"/>
          <w:lang w:val="pl-PL" w:eastAsia="ar-SA" w:bidi="ar-SA"/>
        </w:rPr>
        <w:t>pn</w:t>
      </w:r>
      <w:r w:rsidR="002A3CA9" w:rsidRPr="004B65AE">
        <w:rPr>
          <w:rFonts w:ascii="Calibri" w:eastAsia="Times New Roman" w:hAnsi="Calibri" w:cs="Arial"/>
          <w:color w:val="auto"/>
          <w:lang w:val="pl-PL" w:eastAsia="ar-SA" w:bidi="ar-SA"/>
        </w:rPr>
        <w:t>.:</w:t>
      </w:r>
      <w:r w:rsidR="002A3CA9" w:rsidRPr="004B65AE">
        <w:rPr>
          <w:rFonts w:ascii="Calibri" w:hAnsi="Calibri"/>
          <w:lang w:val="pl-PL"/>
        </w:rPr>
        <w:t xml:space="preserve"> </w:t>
      </w:r>
      <w:r w:rsidR="004B16DE" w:rsidRPr="004B16DE">
        <w:rPr>
          <w:rFonts w:ascii="Calibri" w:hAnsi="Calibri"/>
          <w:b/>
          <w:lang w:val="pl-PL"/>
        </w:rPr>
        <w:t>Świadczenie usług w zakresie lokalnego transportu zbiorowego na terenie Gminy Andrespol i Miasta Łodzi</w:t>
      </w:r>
    </w:p>
    <w:p w14:paraId="22BF83EB" w14:textId="77777777" w:rsidR="004B16DE" w:rsidRPr="004B16DE" w:rsidRDefault="004B16DE" w:rsidP="004B16DE">
      <w:pPr>
        <w:snapToGrid w:val="0"/>
        <w:jc w:val="both"/>
        <w:rPr>
          <w:rFonts w:ascii="Calibri" w:hAnsi="Calibri"/>
          <w:b/>
          <w:lang w:val="pl-PL"/>
        </w:rPr>
      </w:pPr>
    </w:p>
    <w:p w14:paraId="687308C3" w14:textId="73F38315" w:rsidR="004B16DE" w:rsidRPr="004B16DE" w:rsidRDefault="004B16DE" w:rsidP="004B16DE">
      <w:pPr>
        <w:snapToGrid w:val="0"/>
        <w:jc w:val="both"/>
        <w:rPr>
          <w:rFonts w:ascii="Calibri" w:hAnsi="Calibri"/>
          <w:b/>
          <w:lang w:val="pl-PL"/>
        </w:rPr>
      </w:pPr>
      <w:r w:rsidRPr="004B16DE">
        <w:rPr>
          <w:rFonts w:ascii="Calibri" w:hAnsi="Calibri"/>
          <w:b/>
          <w:lang w:val="pl-PL"/>
        </w:rPr>
        <w:t>Część nr 1 – Regularna obsługa linii autobusowej nr 202*</w:t>
      </w:r>
    </w:p>
    <w:p w14:paraId="65366CA9" w14:textId="77777777" w:rsidR="004B16DE" w:rsidRDefault="004B16DE" w:rsidP="004B16DE">
      <w:pPr>
        <w:snapToGrid w:val="0"/>
        <w:jc w:val="both"/>
        <w:rPr>
          <w:rFonts w:ascii="Calibri" w:hAnsi="Calibri"/>
          <w:b/>
          <w:lang w:val="pl-PL"/>
        </w:rPr>
      </w:pPr>
    </w:p>
    <w:p w14:paraId="2EC2E03F" w14:textId="5FF8A7DA" w:rsidR="004B16DE" w:rsidRDefault="004B16DE" w:rsidP="004B16DE">
      <w:pPr>
        <w:snapToGrid w:val="0"/>
        <w:jc w:val="both"/>
        <w:rPr>
          <w:rFonts w:ascii="Calibri" w:hAnsi="Calibri"/>
          <w:b/>
          <w:lang w:val="pl-PL"/>
        </w:rPr>
      </w:pPr>
      <w:r w:rsidRPr="004B16DE">
        <w:rPr>
          <w:rFonts w:ascii="Calibri" w:hAnsi="Calibri"/>
          <w:b/>
          <w:lang w:val="pl-PL"/>
        </w:rPr>
        <w:t>Część nr 2 – Regularna obsługa linii autobusowej nr 201*</w:t>
      </w:r>
    </w:p>
    <w:p w14:paraId="78406BFF" w14:textId="77777777" w:rsidR="004B16DE" w:rsidRDefault="004B16DE" w:rsidP="004B16DE">
      <w:pPr>
        <w:snapToGrid w:val="0"/>
        <w:jc w:val="both"/>
        <w:rPr>
          <w:rFonts w:ascii="Calibri" w:hAnsi="Calibri"/>
          <w:b/>
          <w:lang w:val="pl-PL"/>
        </w:rPr>
      </w:pPr>
    </w:p>
    <w:p w14:paraId="26FD01F2" w14:textId="0521AEED" w:rsidR="00F4581A" w:rsidRDefault="00970E7E" w:rsidP="004B16DE">
      <w:pPr>
        <w:snapToGrid w:val="0"/>
        <w:jc w:val="both"/>
        <w:rPr>
          <w:rFonts w:ascii="Calibri" w:eastAsia="Times New Roman" w:hAnsi="Calibri" w:cs="Arial"/>
          <w:color w:val="auto"/>
          <w:lang w:val="pl-PL" w:eastAsia="ar-SA" w:bidi="ar-SA"/>
        </w:rPr>
      </w:pP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>przewiduj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>ę(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>emy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>)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 xml:space="preserve"> skierować następując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>e osoby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 xml:space="preserve">, </w:t>
      </w:r>
      <w:r w:rsidR="001C7D85" w:rsidRPr="00BD133B">
        <w:rPr>
          <w:rFonts w:ascii="Calibri" w:eastAsia="Times New Roman" w:hAnsi="Calibri" w:cs="Arial"/>
          <w:color w:val="auto"/>
          <w:lang w:val="pl-PL" w:eastAsia="ar-SA" w:bidi="ar-SA"/>
        </w:rPr>
        <w:t>spełniające wymagania określone w Specyfikacji Warunków Zamówienia w zakresie kwalifikacji zawodowych, uprawnień, doświadczenia i wykształcenia niezbędnych do wykonania zamówienia</w:t>
      </w:r>
      <w:r w:rsidRPr="00BD133B">
        <w:rPr>
          <w:rFonts w:ascii="Calibri" w:eastAsia="Times New Roman" w:hAnsi="Calibri" w:cs="Arial"/>
          <w:color w:val="auto"/>
          <w:lang w:val="pl-PL" w:eastAsia="ar-SA" w:bidi="ar-SA"/>
        </w:rPr>
        <w:t>:</w:t>
      </w:r>
    </w:p>
    <w:p w14:paraId="53406001" w14:textId="77777777" w:rsidR="00893848" w:rsidRPr="00BD133B" w:rsidRDefault="00893848" w:rsidP="002E47DF">
      <w:pPr>
        <w:snapToGrid w:val="0"/>
        <w:jc w:val="both"/>
        <w:rPr>
          <w:rFonts w:ascii="Calibri" w:hAnsi="Calibri"/>
          <w:b/>
          <w:lang w:val="pl-PL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1984"/>
        <w:gridCol w:w="2410"/>
        <w:gridCol w:w="1985"/>
        <w:gridCol w:w="1984"/>
      </w:tblGrid>
      <w:tr w:rsidR="00A75616" w:rsidRPr="00F8169C" w14:paraId="5BDCE902" w14:textId="77777777" w:rsidTr="00901047">
        <w:tc>
          <w:tcPr>
            <w:tcW w:w="1844" w:type="dxa"/>
            <w:shd w:val="clear" w:color="auto" w:fill="auto"/>
          </w:tcPr>
          <w:p w14:paraId="67AFDDF4" w14:textId="77777777" w:rsidR="00A75616" w:rsidRPr="00074ECA" w:rsidRDefault="00A75616" w:rsidP="00074ECA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Imię i Nazwisko</w:t>
            </w:r>
          </w:p>
        </w:tc>
        <w:tc>
          <w:tcPr>
            <w:tcW w:w="1984" w:type="dxa"/>
            <w:shd w:val="clear" w:color="auto" w:fill="auto"/>
          </w:tcPr>
          <w:p w14:paraId="60E2C071" w14:textId="77777777" w:rsidR="00A75616" w:rsidRPr="00074ECA" w:rsidRDefault="00A75616" w:rsidP="00074ECA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Opis kwalifikacji zawodowych </w:t>
            </w:r>
          </w:p>
          <w:p w14:paraId="75FD90FB" w14:textId="77777777" w:rsidR="00A75616" w:rsidRPr="0012584B" w:rsidRDefault="00A75616" w:rsidP="0012584B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</w:pPr>
            <w:r w:rsidRPr="00970E7E"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 xml:space="preserve">(rodzaj i </w:t>
            </w:r>
            <w:r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>zakres kwalifikacji zawodowych z</w:t>
            </w:r>
            <w:r w:rsidRPr="00970E7E"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>godni</w:t>
            </w:r>
            <w:r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>e</w:t>
            </w:r>
            <w:r w:rsidRPr="00970E7E"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 xml:space="preserve"> z posiadanymi uprawnieniami</w:t>
            </w:r>
            <w:r w:rsidR="0012584B">
              <w:rPr>
                <w:rFonts w:ascii="Calibri" w:eastAsia="Times New Roman" w:hAnsi="Calibri" w:cs="Calibri"/>
                <w:i/>
                <w:color w:val="auto"/>
                <w:sz w:val="18"/>
                <w:szCs w:val="18"/>
                <w:lang w:val="pl-PL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14:paraId="1BAFD689" w14:textId="77777777" w:rsidR="00A75616" w:rsidRDefault="00A75616" w:rsidP="00074ECA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Doświadczenie zawodowe </w:t>
            </w:r>
          </w:p>
          <w:p w14:paraId="43C6083B" w14:textId="77777777" w:rsidR="0012584B" w:rsidRPr="00074ECA" w:rsidRDefault="0012584B" w:rsidP="00074ECA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(w latach)</w:t>
            </w:r>
          </w:p>
          <w:p w14:paraId="1F369DB2" w14:textId="77777777" w:rsidR="00A75616" w:rsidRPr="00074ECA" w:rsidRDefault="00A75616" w:rsidP="00CB160B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  <w:shd w:val="clear" w:color="auto" w:fill="auto"/>
          </w:tcPr>
          <w:p w14:paraId="0D4C7C7A" w14:textId="77777777" w:rsidR="00A75616" w:rsidRPr="00074ECA" w:rsidRDefault="00A75616" w:rsidP="00074ECA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Zakres wykonywanych czynności w trakcie realizacji zadania</w:t>
            </w:r>
          </w:p>
          <w:p w14:paraId="4A4FFA62" w14:textId="77777777" w:rsidR="00A75616" w:rsidRPr="00074ECA" w:rsidRDefault="00A75616" w:rsidP="00074ECA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94565ED" w14:textId="77777777" w:rsidR="00A75616" w:rsidRPr="00074ECA" w:rsidRDefault="00CB160B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Informacja o podstawie do </w:t>
            </w:r>
            <w:r w:rsidR="00A75616"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dysponowania </w:t>
            </w:r>
          </w:p>
          <w:p w14:paraId="76643D9D" w14:textId="77777777" w:rsidR="00A75616" w:rsidRPr="00074ECA" w:rsidRDefault="003315B5" w:rsidP="00074ECA">
            <w:pPr>
              <w:shd w:val="clear" w:color="auto" w:fill="FFFFFF"/>
              <w:tabs>
                <w:tab w:val="left" w:pos="-196"/>
              </w:tabs>
              <w:snapToGrid w:val="0"/>
              <w:ind w:left="34"/>
              <w:rPr>
                <w:rFonts w:ascii="Calibri" w:eastAsia="Calibri" w:hAnsi="Calibri" w:cs="Calibri"/>
                <w:bCs/>
                <w:color w:val="auto"/>
                <w:kern w:val="0"/>
                <w:sz w:val="22"/>
                <w:szCs w:val="22"/>
                <w:lang w:val="pl-PL" w:eastAsia="pl-PL" w:bidi="ar-SA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o</w:t>
            </w:r>
            <w:r w:rsidR="00A75616" w:rsidRPr="00074ECA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sob</w:t>
            </w:r>
            <w:r w:rsidR="00CB160B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ą</w:t>
            </w: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*</w:t>
            </w:r>
            <w:r w:rsidR="00F1418D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*</w:t>
            </w:r>
          </w:p>
          <w:p w14:paraId="7E9CAE70" w14:textId="77777777" w:rsidR="00A75616" w:rsidRPr="00074ECA" w:rsidRDefault="00A75616" w:rsidP="00074ECA">
            <w:pPr>
              <w:shd w:val="clear" w:color="auto" w:fill="FFFFFF"/>
              <w:tabs>
                <w:tab w:val="left" w:pos="-196"/>
              </w:tabs>
              <w:snapToGrid w:val="0"/>
              <w:ind w:left="540" w:hanging="54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</w:tr>
      <w:tr w:rsidR="00A75616" w:rsidRPr="00074ECA" w14:paraId="6C3944EB" w14:textId="77777777" w:rsidTr="00901047">
        <w:trPr>
          <w:trHeight w:val="946"/>
        </w:trPr>
        <w:tc>
          <w:tcPr>
            <w:tcW w:w="1844" w:type="dxa"/>
            <w:shd w:val="clear" w:color="auto" w:fill="auto"/>
          </w:tcPr>
          <w:p w14:paraId="44E3E857" w14:textId="77777777" w:rsidR="00A75616" w:rsidRPr="00074ECA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65519AF" w14:textId="77777777" w:rsidR="00A75616" w:rsidRPr="00074ECA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shd w:val="clear" w:color="auto" w:fill="auto"/>
          </w:tcPr>
          <w:p w14:paraId="39C744BD" w14:textId="77777777" w:rsidR="0012584B" w:rsidRPr="00074ECA" w:rsidRDefault="00CB160B" w:rsidP="0012584B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……… lat doświadczenia zawodowego </w:t>
            </w:r>
          </w:p>
          <w:p w14:paraId="2CA4CB5F" w14:textId="77777777" w:rsidR="00901047" w:rsidRPr="00074ECA" w:rsidRDefault="00901047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  <w:shd w:val="clear" w:color="auto" w:fill="auto"/>
          </w:tcPr>
          <w:p w14:paraId="491AC4A4" w14:textId="77777777" w:rsidR="00A75616" w:rsidRPr="00074ECA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22F6AC35" w14:textId="77777777" w:rsidR="00A75616" w:rsidRPr="00074ECA" w:rsidRDefault="00A75616" w:rsidP="003315B5">
            <w:pPr>
              <w:suppressAutoHyphens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</w:tr>
      <w:tr w:rsidR="00A75616" w:rsidRPr="00074ECA" w14:paraId="19D3EDE2" w14:textId="77777777" w:rsidTr="00901047">
        <w:trPr>
          <w:trHeight w:val="567"/>
        </w:trPr>
        <w:tc>
          <w:tcPr>
            <w:tcW w:w="1844" w:type="dxa"/>
            <w:shd w:val="clear" w:color="auto" w:fill="auto"/>
          </w:tcPr>
          <w:p w14:paraId="6C15D924" w14:textId="77777777" w:rsidR="00A75616" w:rsidRPr="00074ECA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1D3817F7" w14:textId="77777777" w:rsidR="00A75616" w:rsidRPr="00074ECA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  <w:shd w:val="clear" w:color="auto" w:fill="auto"/>
          </w:tcPr>
          <w:p w14:paraId="0BFC2923" w14:textId="77777777" w:rsidR="0012584B" w:rsidRPr="00074ECA" w:rsidRDefault="00901047" w:rsidP="0012584B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 xml:space="preserve">……… lat doświadczenia zawodowego </w:t>
            </w:r>
          </w:p>
          <w:p w14:paraId="63C2E55A" w14:textId="77777777" w:rsidR="00A75616" w:rsidRPr="00074ECA" w:rsidRDefault="00A75616" w:rsidP="00901047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5" w:type="dxa"/>
            <w:shd w:val="clear" w:color="auto" w:fill="auto"/>
          </w:tcPr>
          <w:p w14:paraId="46E58C08" w14:textId="77777777" w:rsidR="00A75616" w:rsidRDefault="00A75616" w:rsidP="00074ECA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F39DCAE" w14:textId="77777777" w:rsidR="003315B5" w:rsidRPr="00970E7E" w:rsidRDefault="003315B5" w:rsidP="003315B5">
            <w:pPr>
              <w:suppressAutoHyphens w:val="0"/>
              <w:rPr>
                <w:rFonts w:ascii="Arial" w:eastAsia="Times New Roman" w:hAnsi="Arial" w:cs="Arial"/>
                <w:b/>
                <w:color w:val="auto"/>
                <w:kern w:val="0"/>
                <w:sz w:val="16"/>
                <w:szCs w:val="16"/>
                <w:lang w:val="pl-PL" w:eastAsia="pl-PL" w:bidi="ar-SA"/>
              </w:rPr>
            </w:pPr>
          </w:p>
        </w:tc>
      </w:tr>
    </w:tbl>
    <w:p w14:paraId="7259B584" w14:textId="77777777" w:rsidR="00EE4C64" w:rsidRDefault="00EE4C64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</w:p>
    <w:p w14:paraId="76956E8E" w14:textId="77777777" w:rsidR="00CB160B" w:rsidRDefault="00CB160B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O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ś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wiadczam/y, 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ż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e osoby, wskazane w wykazie osób posiadaj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 xml:space="preserve">ą 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wymagane </w:t>
      </w:r>
      <w:r w:rsidR="001C7D85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kwalifikacje, 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uprawnienia</w:t>
      </w:r>
      <w:r w:rsidR="001C7D85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, doświadczenie i wykształcenie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 okre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ś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lone w SWZ. </w:t>
      </w:r>
    </w:p>
    <w:p w14:paraId="5DBF231D" w14:textId="77777777" w:rsidR="001C7D85" w:rsidRPr="00D31CF0" w:rsidRDefault="001C7D85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</w:p>
    <w:p w14:paraId="08B2EE2C" w14:textId="77777777" w:rsidR="00CB160B" w:rsidRDefault="00CB160B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O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ś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wiadczam/y, 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ż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e</w:t>
      </w:r>
      <w:r w:rsidR="001C7D85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 dla potrzeb realizacji zamówienia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 zapewni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ę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/my odpowiedni zespół b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ę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d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ą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cy w stanie wykona</w:t>
      </w:r>
      <w:r w:rsidRPr="00D31CF0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ć</w:t>
      </w:r>
      <w:r w:rsidRPr="00D31CF0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 przedmiotowe zamówienie w wyznaczonym terminie. </w:t>
      </w:r>
    </w:p>
    <w:p w14:paraId="5367D145" w14:textId="77777777" w:rsidR="001C7D85" w:rsidRPr="00D31CF0" w:rsidRDefault="001C7D85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</w:p>
    <w:p w14:paraId="50D42240" w14:textId="77777777" w:rsidR="00CB160B" w:rsidRPr="0012584B" w:rsidRDefault="00F1418D" w:rsidP="00CB160B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</w:pPr>
      <w:r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*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* Nale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ż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y poda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 xml:space="preserve">ć 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podstaw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 xml:space="preserve">ę 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do dysponowania osobami wskazanymi w wykazie, np. umowa o prac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ę</w:t>
      </w:r>
      <w:r w:rsidR="001C7D85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, umowa zlecenia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, itp. Ponadto, jeżeli Wykonawca b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ę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dzie polegał na wiedzy i do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ś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wiadczeniu, osobach zdolnych do wykonania zamówienia innych podmiotów, niezale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ż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nie od charakteru prawnego ł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ą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cz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ą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cych go z nim stosunków, zobowi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ą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zany jest udowodni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ć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 xml:space="preserve"> zamawia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j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ącemu, i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 xml:space="preserve">ż 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b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ę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dzie dysponował zasobami niezb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ę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dnymi do realizacji zamówienia. W tym celu musi w szczególno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ś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ci przedstawi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 xml:space="preserve">ć 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pisemne zobowi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ą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zanie tych podmiotów do oddania mu do dyspozycji niezb</w:t>
      </w:r>
      <w:r w:rsidR="00CB160B" w:rsidRPr="0012584B">
        <w:rPr>
          <w:rFonts w:ascii="Calibri" w:eastAsia="Times New Roman" w:hAnsi="Calibri" w:cs="Arial"/>
          <w:color w:val="auto"/>
          <w:kern w:val="0"/>
          <w:sz w:val="16"/>
          <w:szCs w:val="16"/>
          <w:lang w:val="pl-PL" w:eastAsia="pl-PL" w:bidi="ar-SA"/>
        </w:rPr>
        <w:t>ę</w:t>
      </w:r>
      <w:r w:rsidR="00CB160B" w:rsidRPr="0012584B">
        <w:rPr>
          <w:rFonts w:ascii="Calibri" w:eastAsia="Times New Roman" w:hAnsi="Calibri" w:cs="Times New Roman"/>
          <w:color w:val="auto"/>
          <w:kern w:val="0"/>
          <w:sz w:val="16"/>
          <w:szCs w:val="16"/>
          <w:lang w:val="pl-PL" w:eastAsia="pl-PL" w:bidi="ar-SA"/>
        </w:rPr>
        <w:t>dnych zasobów na okres korzystania z nich przy wykonywaniu zamówienia</w:t>
      </w:r>
    </w:p>
    <w:p w14:paraId="7532D773" w14:textId="77777777" w:rsidR="003315B5" w:rsidRDefault="003315B5" w:rsidP="003457C8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14:paraId="3A804DB0" w14:textId="77777777" w:rsidR="00EE4C64" w:rsidRPr="00F1418D" w:rsidRDefault="00540634" w:rsidP="003457C8">
      <w:pPr>
        <w:pStyle w:val="Default"/>
        <w:rPr>
          <w:rFonts w:ascii="Verdana" w:hAnsi="Verdana" w:cs="Calibri"/>
          <w:color w:val="auto"/>
          <w:sz w:val="20"/>
          <w:szCs w:val="20"/>
        </w:rPr>
      </w:pPr>
      <w:r w:rsidRPr="00F1418D">
        <w:rPr>
          <w:rFonts w:ascii="Verdana" w:hAnsi="Verdana" w:cs="Calibri"/>
          <w:color w:val="auto"/>
          <w:sz w:val="20"/>
          <w:szCs w:val="20"/>
        </w:rPr>
        <w:t>* wskazać część dla której składana jest oferta a niepotrzebne skreślić</w:t>
      </w:r>
    </w:p>
    <w:sectPr w:rsidR="00EE4C64" w:rsidRPr="00F1418D" w:rsidSect="00CE7406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F3E59" w14:textId="77777777" w:rsidR="00DB5023" w:rsidRDefault="00DB5023" w:rsidP="00E36944">
      <w:r>
        <w:separator/>
      </w:r>
    </w:p>
  </w:endnote>
  <w:endnote w:type="continuationSeparator" w:id="0">
    <w:p w14:paraId="114BC2B0" w14:textId="77777777" w:rsidR="00DB5023" w:rsidRDefault="00DB5023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13CF7" w14:textId="77777777" w:rsidR="00DB5023" w:rsidRDefault="00DB5023" w:rsidP="00E36944">
      <w:r>
        <w:separator/>
      </w:r>
    </w:p>
  </w:footnote>
  <w:footnote w:type="continuationSeparator" w:id="0">
    <w:p w14:paraId="08D39741" w14:textId="77777777" w:rsidR="00DB5023" w:rsidRDefault="00DB5023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336A9"/>
    <w:multiLevelType w:val="hybridMultilevel"/>
    <w:tmpl w:val="674EBBB8"/>
    <w:lvl w:ilvl="0" w:tplc="35D22C0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5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6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7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9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0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1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975534">
    <w:abstractNumId w:val="1"/>
  </w:num>
  <w:num w:numId="2" w16cid:durableId="1011302214">
    <w:abstractNumId w:val="2"/>
  </w:num>
  <w:num w:numId="3" w16cid:durableId="555551949">
    <w:abstractNumId w:val="3"/>
  </w:num>
  <w:num w:numId="4" w16cid:durableId="1025445920">
    <w:abstractNumId w:val="5"/>
  </w:num>
  <w:num w:numId="5" w16cid:durableId="1352881378">
    <w:abstractNumId w:val="6"/>
  </w:num>
  <w:num w:numId="6" w16cid:durableId="383873233">
    <w:abstractNumId w:val="7"/>
  </w:num>
  <w:num w:numId="7" w16cid:durableId="1301304110">
    <w:abstractNumId w:val="8"/>
  </w:num>
  <w:num w:numId="8" w16cid:durableId="1298337793">
    <w:abstractNumId w:val="37"/>
  </w:num>
  <w:num w:numId="9" w16cid:durableId="702095381">
    <w:abstractNumId w:val="40"/>
  </w:num>
  <w:num w:numId="10" w16cid:durableId="1888058077">
    <w:abstractNumId w:val="12"/>
  </w:num>
  <w:num w:numId="11" w16cid:durableId="1394352763">
    <w:abstractNumId w:val="43"/>
  </w:num>
  <w:num w:numId="12" w16cid:durableId="2055497942">
    <w:abstractNumId w:val="46"/>
  </w:num>
  <w:num w:numId="13" w16cid:durableId="391927185">
    <w:abstractNumId w:val="41"/>
  </w:num>
  <w:num w:numId="14" w16cid:durableId="1906722306">
    <w:abstractNumId w:val="38"/>
  </w:num>
  <w:num w:numId="15" w16cid:durableId="2034764396">
    <w:abstractNumId w:val="33"/>
  </w:num>
  <w:num w:numId="16" w16cid:durableId="2056193683">
    <w:abstractNumId w:val="42"/>
  </w:num>
  <w:num w:numId="17" w16cid:durableId="1906718965">
    <w:abstractNumId w:val="18"/>
  </w:num>
  <w:num w:numId="18" w16cid:durableId="1618027012">
    <w:abstractNumId w:val="23"/>
  </w:num>
  <w:num w:numId="19" w16cid:durableId="928343618">
    <w:abstractNumId w:val="27"/>
  </w:num>
  <w:num w:numId="20" w16cid:durableId="1113137076">
    <w:abstractNumId w:val="29"/>
  </w:num>
  <w:num w:numId="21" w16cid:durableId="2060856178">
    <w:abstractNumId w:val="25"/>
  </w:num>
  <w:num w:numId="22" w16cid:durableId="1725911233">
    <w:abstractNumId w:val="28"/>
  </w:num>
  <w:num w:numId="23" w16cid:durableId="850878440">
    <w:abstractNumId w:val="31"/>
  </w:num>
  <w:num w:numId="24" w16cid:durableId="37319767">
    <w:abstractNumId w:val="32"/>
  </w:num>
  <w:num w:numId="25" w16cid:durableId="19660814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1321165">
    <w:abstractNumId w:val="19"/>
  </w:num>
  <w:num w:numId="27" w16cid:durableId="1120344008">
    <w:abstractNumId w:val="10"/>
  </w:num>
  <w:num w:numId="28" w16cid:durableId="381101562">
    <w:abstractNumId w:val="16"/>
  </w:num>
  <w:num w:numId="29" w16cid:durableId="697510191">
    <w:abstractNumId w:val="45"/>
  </w:num>
  <w:num w:numId="30" w16cid:durableId="948387926">
    <w:abstractNumId w:val="39"/>
  </w:num>
  <w:num w:numId="31" w16cid:durableId="1398087984">
    <w:abstractNumId w:val="30"/>
  </w:num>
  <w:num w:numId="32" w16cid:durableId="1625960624">
    <w:abstractNumId w:val="34"/>
  </w:num>
  <w:num w:numId="33" w16cid:durableId="79260574">
    <w:abstractNumId w:val="22"/>
  </w:num>
  <w:num w:numId="34" w16cid:durableId="1572275150">
    <w:abstractNumId w:val="17"/>
  </w:num>
  <w:num w:numId="35" w16cid:durableId="784815938">
    <w:abstractNumId w:val="24"/>
  </w:num>
  <w:num w:numId="36" w16cid:durableId="1135492921">
    <w:abstractNumId w:val="36"/>
  </w:num>
  <w:num w:numId="37" w16cid:durableId="527983641">
    <w:abstractNumId w:val="20"/>
  </w:num>
  <w:num w:numId="38" w16cid:durableId="1308587879">
    <w:abstractNumId w:val="21"/>
  </w:num>
  <w:num w:numId="39" w16cid:durableId="1829780216">
    <w:abstractNumId w:val="1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04CD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D6958"/>
    <w:rsid w:val="000E10DF"/>
    <w:rsid w:val="000E20CA"/>
    <w:rsid w:val="000E7433"/>
    <w:rsid w:val="000F2133"/>
    <w:rsid w:val="000F529D"/>
    <w:rsid w:val="000F7DEB"/>
    <w:rsid w:val="00105C9E"/>
    <w:rsid w:val="00107A14"/>
    <w:rsid w:val="00107DB9"/>
    <w:rsid w:val="00110DD8"/>
    <w:rsid w:val="00121086"/>
    <w:rsid w:val="0012584B"/>
    <w:rsid w:val="00136D4A"/>
    <w:rsid w:val="00137D29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A008A"/>
    <w:rsid w:val="001A06D7"/>
    <w:rsid w:val="001A76E6"/>
    <w:rsid w:val="001B2E4D"/>
    <w:rsid w:val="001B49F7"/>
    <w:rsid w:val="001B7C16"/>
    <w:rsid w:val="001C4EB0"/>
    <w:rsid w:val="001C7D85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203B81"/>
    <w:rsid w:val="00207942"/>
    <w:rsid w:val="0021128A"/>
    <w:rsid w:val="0021142E"/>
    <w:rsid w:val="00214AE3"/>
    <w:rsid w:val="00224054"/>
    <w:rsid w:val="00225C2E"/>
    <w:rsid w:val="00253392"/>
    <w:rsid w:val="00260FEF"/>
    <w:rsid w:val="00263753"/>
    <w:rsid w:val="0027737C"/>
    <w:rsid w:val="0028089A"/>
    <w:rsid w:val="00286875"/>
    <w:rsid w:val="00286E31"/>
    <w:rsid w:val="0029014B"/>
    <w:rsid w:val="002917DE"/>
    <w:rsid w:val="00297B5E"/>
    <w:rsid w:val="002A18AB"/>
    <w:rsid w:val="002A3CA9"/>
    <w:rsid w:val="002B19AA"/>
    <w:rsid w:val="002C7A45"/>
    <w:rsid w:val="002C7C3A"/>
    <w:rsid w:val="002D6C27"/>
    <w:rsid w:val="002D6CDA"/>
    <w:rsid w:val="002D7F4D"/>
    <w:rsid w:val="002E381E"/>
    <w:rsid w:val="002E47DF"/>
    <w:rsid w:val="002E49AB"/>
    <w:rsid w:val="002F05C8"/>
    <w:rsid w:val="002F10F5"/>
    <w:rsid w:val="002F551C"/>
    <w:rsid w:val="002F66A2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7EDF"/>
    <w:rsid w:val="003608AE"/>
    <w:rsid w:val="0036279F"/>
    <w:rsid w:val="00363EBB"/>
    <w:rsid w:val="0036612C"/>
    <w:rsid w:val="0037010F"/>
    <w:rsid w:val="00372064"/>
    <w:rsid w:val="0038376D"/>
    <w:rsid w:val="00385E80"/>
    <w:rsid w:val="00390E26"/>
    <w:rsid w:val="00391189"/>
    <w:rsid w:val="00391B2A"/>
    <w:rsid w:val="00393E01"/>
    <w:rsid w:val="0039502A"/>
    <w:rsid w:val="00395579"/>
    <w:rsid w:val="003A12AB"/>
    <w:rsid w:val="003A2C16"/>
    <w:rsid w:val="003A51EA"/>
    <w:rsid w:val="003B2DB8"/>
    <w:rsid w:val="003C0297"/>
    <w:rsid w:val="003C4229"/>
    <w:rsid w:val="003D1309"/>
    <w:rsid w:val="003D201C"/>
    <w:rsid w:val="003D753A"/>
    <w:rsid w:val="003E5BE1"/>
    <w:rsid w:val="00407F19"/>
    <w:rsid w:val="00411B5B"/>
    <w:rsid w:val="00412254"/>
    <w:rsid w:val="004140CE"/>
    <w:rsid w:val="004157BB"/>
    <w:rsid w:val="00421B4F"/>
    <w:rsid w:val="00433AB1"/>
    <w:rsid w:val="00435574"/>
    <w:rsid w:val="00436F6F"/>
    <w:rsid w:val="00442D3F"/>
    <w:rsid w:val="00443716"/>
    <w:rsid w:val="00457570"/>
    <w:rsid w:val="00470C27"/>
    <w:rsid w:val="00476B79"/>
    <w:rsid w:val="00482CD6"/>
    <w:rsid w:val="00483F5E"/>
    <w:rsid w:val="004911DD"/>
    <w:rsid w:val="00493F7C"/>
    <w:rsid w:val="004945CB"/>
    <w:rsid w:val="00497334"/>
    <w:rsid w:val="004A12B7"/>
    <w:rsid w:val="004B14EF"/>
    <w:rsid w:val="004B16DE"/>
    <w:rsid w:val="004B2D7A"/>
    <w:rsid w:val="004B31B1"/>
    <w:rsid w:val="004B6413"/>
    <w:rsid w:val="004B65AE"/>
    <w:rsid w:val="004D2A62"/>
    <w:rsid w:val="004D6B23"/>
    <w:rsid w:val="004D6BCC"/>
    <w:rsid w:val="004E0210"/>
    <w:rsid w:val="004E35C6"/>
    <w:rsid w:val="004E47AF"/>
    <w:rsid w:val="004F3B88"/>
    <w:rsid w:val="004F4C57"/>
    <w:rsid w:val="00503591"/>
    <w:rsid w:val="00510D25"/>
    <w:rsid w:val="00515889"/>
    <w:rsid w:val="00516B5C"/>
    <w:rsid w:val="0052314E"/>
    <w:rsid w:val="00527799"/>
    <w:rsid w:val="00535BB2"/>
    <w:rsid w:val="00540634"/>
    <w:rsid w:val="005458B7"/>
    <w:rsid w:val="005467B4"/>
    <w:rsid w:val="0055058A"/>
    <w:rsid w:val="005658A8"/>
    <w:rsid w:val="00567700"/>
    <w:rsid w:val="005716C5"/>
    <w:rsid w:val="005736D1"/>
    <w:rsid w:val="005759C1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C7F7C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595B"/>
    <w:rsid w:val="0063340C"/>
    <w:rsid w:val="00635860"/>
    <w:rsid w:val="00636EBA"/>
    <w:rsid w:val="00640786"/>
    <w:rsid w:val="00640981"/>
    <w:rsid w:val="006412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8057B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03C2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C55"/>
    <w:rsid w:val="00797F69"/>
    <w:rsid w:val="007A1527"/>
    <w:rsid w:val="007A3328"/>
    <w:rsid w:val="007A3BE1"/>
    <w:rsid w:val="007A7D45"/>
    <w:rsid w:val="007B15C6"/>
    <w:rsid w:val="007C4720"/>
    <w:rsid w:val="007C47D4"/>
    <w:rsid w:val="007C7090"/>
    <w:rsid w:val="007C7F12"/>
    <w:rsid w:val="007D014D"/>
    <w:rsid w:val="007D1EDC"/>
    <w:rsid w:val="007D2C71"/>
    <w:rsid w:val="007E508D"/>
    <w:rsid w:val="007E5C19"/>
    <w:rsid w:val="007F1EF3"/>
    <w:rsid w:val="007F2BCA"/>
    <w:rsid w:val="00810FA4"/>
    <w:rsid w:val="00811098"/>
    <w:rsid w:val="00815772"/>
    <w:rsid w:val="00816FF0"/>
    <w:rsid w:val="00821C95"/>
    <w:rsid w:val="00827724"/>
    <w:rsid w:val="008362E3"/>
    <w:rsid w:val="00837A2E"/>
    <w:rsid w:val="0084259A"/>
    <w:rsid w:val="00850A6D"/>
    <w:rsid w:val="00857275"/>
    <w:rsid w:val="008574DF"/>
    <w:rsid w:val="0086469A"/>
    <w:rsid w:val="008655DE"/>
    <w:rsid w:val="008679F4"/>
    <w:rsid w:val="0087014A"/>
    <w:rsid w:val="008751EE"/>
    <w:rsid w:val="00875EE0"/>
    <w:rsid w:val="00881B85"/>
    <w:rsid w:val="0088252A"/>
    <w:rsid w:val="008911A4"/>
    <w:rsid w:val="00893848"/>
    <w:rsid w:val="00894AA0"/>
    <w:rsid w:val="00894F2A"/>
    <w:rsid w:val="008973BA"/>
    <w:rsid w:val="008A59B6"/>
    <w:rsid w:val="008A68DB"/>
    <w:rsid w:val="008B336F"/>
    <w:rsid w:val="008B4E41"/>
    <w:rsid w:val="008B7838"/>
    <w:rsid w:val="008C73A5"/>
    <w:rsid w:val="008D6240"/>
    <w:rsid w:val="008E4ED7"/>
    <w:rsid w:val="008F17CB"/>
    <w:rsid w:val="008F1AAA"/>
    <w:rsid w:val="008F236A"/>
    <w:rsid w:val="00901047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318B"/>
    <w:rsid w:val="009A2690"/>
    <w:rsid w:val="009A6C28"/>
    <w:rsid w:val="009A7447"/>
    <w:rsid w:val="009B4B84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33F8"/>
    <w:rsid w:val="00A146D4"/>
    <w:rsid w:val="00A14F39"/>
    <w:rsid w:val="00A15B18"/>
    <w:rsid w:val="00A22EC2"/>
    <w:rsid w:val="00A230AE"/>
    <w:rsid w:val="00A23A03"/>
    <w:rsid w:val="00A27BB6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66F0"/>
    <w:rsid w:val="00A700B0"/>
    <w:rsid w:val="00A7240C"/>
    <w:rsid w:val="00A7242F"/>
    <w:rsid w:val="00A75616"/>
    <w:rsid w:val="00A80E21"/>
    <w:rsid w:val="00A932B6"/>
    <w:rsid w:val="00A93358"/>
    <w:rsid w:val="00AA14FD"/>
    <w:rsid w:val="00AA1A4F"/>
    <w:rsid w:val="00AA328A"/>
    <w:rsid w:val="00AB1411"/>
    <w:rsid w:val="00AD414D"/>
    <w:rsid w:val="00AD4CA5"/>
    <w:rsid w:val="00AD76E9"/>
    <w:rsid w:val="00AE678E"/>
    <w:rsid w:val="00AE79AF"/>
    <w:rsid w:val="00AF1064"/>
    <w:rsid w:val="00B0613C"/>
    <w:rsid w:val="00B076BA"/>
    <w:rsid w:val="00B11267"/>
    <w:rsid w:val="00B160D3"/>
    <w:rsid w:val="00B22DB1"/>
    <w:rsid w:val="00B230FA"/>
    <w:rsid w:val="00B34421"/>
    <w:rsid w:val="00B34973"/>
    <w:rsid w:val="00B354EF"/>
    <w:rsid w:val="00B3741D"/>
    <w:rsid w:val="00B43610"/>
    <w:rsid w:val="00B4374F"/>
    <w:rsid w:val="00B43D92"/>
    <w:rsid w:val="00B57527"/>
    <w:rsid w:val="00B625E6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5B9F"/>
    <w:rsid w:val="00B975EA"/>
    <w:rsid w:val="00B9760B"/>
    <w:rsid w:val="00BA3F51"/>
    <w:rsid w:val="00BA5F09"/>
    <w:rsid w:val="00BB2F8B"/>
    <w:rsid w:val="00BC3C63"/>
    <w:rsid w:val="00BC3FB3"/>
    <w:rsid w:val="00BC636C"/>
    <w:rsid w:val="00BD1157"/>
    <w:rsid w:val="00BD133B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2DE0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5E7B"/>
    <w:rsid w:val="00C62024"/>
    <w:rsid w:val="00C63396"/>
    <w:rsid w:val="00C645F9"/>
    <w:rsid w:val="00C646DB"/>
    <w:rsid w:val="00C71CD3"/>
    <w:rsid w:val="00C802D6"/>
    <w:rsid w:val="00C95898"/>
    <w:rsid w:val="00C95D30"/>
    <w:rsid w:val="00C967EE"/>
    <w:rsid w:val="00C972C1"/>
    <w:rsid w:val="00CA373E"/>
    <w:rsid w:val="00CB160B"/>
    <w:rsid w:val="00CC4F24"/>
    <w:rsid w:val="00CC5E52"/>
    <w:rsid w:val="00CD7E76"/>
    <w:rsid w:val="00CE1112"/>
    <w:rsid w:val="00CE41BC"/>
    <w:rsid w:val="00CE5953"/>
    <w:rsid w:val="00CE7406"/>
    <w:rsid w:val="00CF1007"/>
    <w:rsid w:val="00CF2649"/>
    <w:rsid w:val="00D023A1"/>
    <w:rsid w:val="00D141D8"/>
    <w:rsid w:val="00D149F2"/>
    <w:rsid w:val="00D16D57"/>
    <w:rsid w:val="00D177A0"/>
    <w:rsid w:val="00D21B31"/>
    <w:rsid w:val="00D227E6"/>
    <w:rsid w:val="00D23FAC"/>
    <w:rsid w:val="00D24811"/>
    <w:rsid w:val="00D248B5"/>
    <w:rsid w:val="00D31CF0"/>
    <w:rsid w:val="00D372A6"/>
    <w:rsid w:val="00D409C0"/>
    <w:rsid w:val="00D42AD3"/>
    <w:rsid w:val="00D475F2"/>
    <w:rsid w:val="00D56C4E"/>
    <w:rsid w:val="00D61FBA"/>
    <w:rsid w:val="00D65066"/>
    <w:rsid w:val="00D66149"/>
    <w:rsid w:val="00D72B69"/>
    <w:rsid w:val="00D813A1"/>
    <w:rsid w:val="00D865FE"/>
    <w:rsid w:val="00D90672"/>
    <w:rsid w:val="00DA07FC"/>
    <w:rsid w:val="00DA1A16"/>
    <w:rsid w:val="00DA1E07"/>
    <w:rsid w:val="00DA468D"/>
    <w:rsid w:val="00DA6A6A"/>
    <w:rsid w:val="00DA7298"/>
    <w:rsid w:val="00DB3FE8"/>
    <w:rsid w:val="00DB5023"/>
    <w:rsid w:val="00DB5664"/>
    <w:rsid w:val="00DC326A"/>
    <w:rsid w:val="00DC53A1"/>
    <w:rsid w:val="00DD3993"/>
    <w:rsid w:val="00DE7D53"/>
    <w:rsid w:val="00E0632D"/>
    <w:rsid w:val="00E1123B"/>
    <w:rsid w:val="00E12B01"/>
    <w:rsid w:val="00E1328C"/>
    <w:rsid w:val="00E150B2"/>
    <w:rsid w:val="00E20D44"/>
    <w:rsid w:val="00E268A7"/>
    <w:rsid w:val="00E27338"/>
    <w:rsid w:val="00E33A67"/>
    <w:rsid w:val="00E36944"/>
    <w:rsid w:val="00E435C2"/>
    <w:rsid w:val="00E5371F"/>
    <w:rsid w:val="00E63577"/>
    <w:rsid w:val="00E65E4A"/>
    <w:rsid w:val="00E73636"/>
    <w:rsid w:val="00E9109C"/>
    <w:rsid w:val="00E91E36"/>
    <w:rsid w:val="00E954AE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E4C64"/>
    <w:rsid w:val="00EF48E6"/>
    <w:rsid w:val="00F0105D"/>
    <w:rsid w:val="00F02C9B"/>
    <w:rsid w:val="00F05A84"/>
    <w:rsid w:val="00F06877"/>
    <w:rsid w:val="00F07522"/>
    <w:rsid w:val="00F1418D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264B"/>
    <w:rsid w:val="00F54B63"/>
    <w:rsid w:val="00F57A4A"/>
    <w:rsid w:val="00F7103A"/>
    <w:rsid w:val="00F7259B"/>
    <w:rsid w:val="00F73276"/>
    <w:rsid w:val="00F73943"/>
    <w:rsid w:val="00F80D94"/>
    <w:rsid w:val="00F8169C"/>
    <w:rsid w:val="00F84AC5"/>
    <w:rsid w:val="00F90AF6"/>
    <w:rsid w:val="00F92ADC"/>
    <w:rsid w:val="00F92B96"/>
    <w:rsid w:val="00F93EB8"/>
    <w:rsid w:val="00FA4F9D"/>
    <w:rsid w:val="00FA5A43"/>
    <w:rsid w:val="00FA5AE2"/>
    <w:rsid w:val="00FA78C1"/>
    <w:rsid w:val="00FA7FAB"/>
    <w:rsid w:val="00FB0E38"/>
    <w:rsid w:val="00FB1A82"/>
    <w:rsid w:val="00FB721A"/>
    <w:rsid w:val="00FC4C1D"/>
    <w:rsid w:val="00FD358A"/>
    <w:rsid w:val="00FD3EBB"/>
    <w:rsid w:val="00FE0089"/>
    <w:rsid w:val="00FF2E44"/>
    <w:rsid w:val="00FF410B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34C4C"/>
  <w15:chartTrackingRefBased/>
  <w15:docId w15:val="{FA86E4A3-D139-4F23-94A6-4FB111860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2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A0336-7FDA-4809-BAD1-5DFAF72CF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5</cp:revision>
  <cp:lastPrinted>2019-02-01T10:21:00Z</cp:lastPrinted>
  <dcterms:created xsi:type="dcterms:W3CDTF">2022-12-01T13:15:00Z</dcterms:created>
  <dcterms:modified xsi:type="dcterms:W3CDTF">2024-11-13T09:37:00Z</dcterms:modified>
</cp:coreProperties>
</file>